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4E9C3" w14:textId="77777777"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ALLEGATO A</w:t>
      </w:r>
    </w:p>
    <w:p w14:paraId="30D888B3" w14:textId="77777777" w:rsidR="00FC7831" w:rsidRPr="0020139D" w:rsidRDefault="008539E0">
      <w:pPr>
        <w:jc w:val="center"/>
        <w:rPr>
          <w:rFonts w:ascii="Garamond" w:hAnsi="Garamond"/>
          <w:b/>
          <w:sz w:val="28"/>
          <w:szCs w:val="28"/>
        </w:rPr>
      </w:pPr>
      <w:r w:rsidRPr="0020139D">
        <w:rPr>
          <w:rFonts w:ascii="Garamond" w:hAnsi="Garamond"/>
          <w:b/>
          <w:sz w:val="28"/>
          <w:szCs w:val="28"/>
        </w:rPr>
        <w:t>MODULO DI DOMANDA</w:t>
      </w:r>
    </w:p>
    <w:p w14:paraId="7E0110F7" w14:textId="18B4B762" w:rsidR="00FC7831" w:rsidRDefault="008539E0">
      <w:pPr>
        <w:jc w:val="center"/>
        <w:rPr>
          <w:rFonts w:ascii="Garamond" w:hAnsi="Garamond"/>
          <w:b/>
          <w:sz w:val="28"/>
          <w:szCs w:val="28"/>
        </w:rPr>
      </w:pPr>
      <w:r w:rsidRPr="0020139D">
        <w:rPr>
          <w:rFonts w:ascii="Garamond" w:hAnsi="Garamond"/>
          <w:b/>
          <w:sz w:val="28"/>
          <w:szCs w:val="28"/>
        </w:rPr>
        <w:t xml:space="preserve">per </w:t>
      </w:r>
      <w:proofErr w:type="spellStart"/>
      <w:r w:rsidRPr="0020139D">
        <w:rPr>
          <w:rFonts w:ascii="Garamond" w:hAnsi="Garamond"/>
          <w:b/>
          <w:sz w:val="28"/>
          <w:szCs w:val="28"/>
        </w:rPr>
        <w:t>l’ammissione</w:t>
      </w:r>
      <w:proofErr w:type="spellEnd"/>
      <w:r w:rsidRPr="0020139D">
        <w:rPr>
          <w:rFonts w:ascii="Garamond" w:hAnsi="Garamond"/>
          <w:b/>
          <w:sz w:val="28"/>
          <w:szCs w:val="28"/>
        </w:rPr>
        <w:t xml:space="preserve"> al </w:t>
      </w:r>
      <w:proofErr w:type="spellStart"/>
      <w:r w:rsidRPr="0020139D">
        <w:rPr>
          <w:rFonts w:ascii="Garamond" w:hAnsi="Garamond"/>
          <w:b/>
          <w:sz w:val="28"/>
          <w:szCs w:val="28"/>
        </w:rPr>
        <w:t>Servizio</w:t>
      </w:r>
      <w:proofErr w:type="spellEnd"/>
      <w:r w:rsidRPr="0020139D">
        <w:rPr>
          <w:rFonts w:ascii="Garamond" w:hAnsi="Garamond"/>
          <w:b/>
          <w:sz w:val="28"/>
          <w:szCs w:val="28"/>
        </w:rPr>
        <w:t xml:space="preserve"> Civico Comunale</w:t>
      </w:r>
    </w:p>
    <w:p w14:paraId="09F4E10D" w14:textId="20D976F4" w:rsidR="0020139D" w:rsidRPr="0020139D" w:rsidRDefault="008539E0" w:rsidP="0020139D">
      <w:pPr>
        <w:pStyle w:val="Nessunaspaziatura"/>
        <w:spacing w:line="276" w:lineRule="auto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>
        <w:br/>
      </w:r>
      <w:r w:rsidR="0020139D"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 xml:space="preserve">Al </w:t>
      </w:r>
      <w:r w:rsidR="00CD7342">
        <w:rPr>
          <w:rFonts w:ascii="Garamond" w:eastAsia="Calibri" w:hAnsi="Garamond" w:cs="Times New Roman"/>
          <w:i/>
          <w:sz w:val="24"/>
          <w:szCs w:val="24"/>
          <w:lang w:val="it-IT"/>
        </w:rPr>
        <w:t>Vices</w:t>
      </w:r>
      <w:r w:rsidR="0020139D"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indaco</w:t>
      </w:r>
    </w:p>
    <w:p w14:paraId="126A5304" w14:textId="77777777"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del Comune di Aliminusa</w:t>
      </w:r>
    </w:p>
    <w:p w14:paraId="13FF8923" w14:textId="77777777"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Via Roma, n. 2</w:t>
      </w:r>
    </w:p>
    <w:p w14:paraId="4D3CBE88" w14:textId="77777777"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 xml:space="preserve">90020 – Aliminusa (PA) </w:t>
      </w:r>
    </w:p>
    <w:p w14:paraId="2E6657CD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Il/La sottoscritto/a</w:t>
      </w:r>
    </w:p>
    <w:p w14:paraId="274318A2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Cognome _______________________ Nome ___________________________</w:t>
      </w:r>
    </w:p>
    <w:p w14:paraId="5414CB6D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 xml:space="preserve">Nato/a </w:t>
      </w:r>
      <w:proofErr w:type="spellStart"/>
      <w:r w:rsidRPr="0020139D">
        <w:rPr>
          <w:rFonts w:ascii="Garamond" w:eastAsia="Calibri" w:hAnsi="Garamond" w:cs="Times New Roman"/>
          <w:sz w:val="24"/>
          <w:szCs w:val="24"/>
          <w:lang w:val="it-IT"/>
        </w:rPr>
        <w:t>a</w:t>
      </w:r>
      <w:proofErr w:type="spellEnd"/>
      <w:r w:rsidRPr="0020139D">
        <w:rPr>
          <w:rFonts w:ascii="Garamond" w:eastAsia="Calibri" w:hAnsi="Garamond" w:cs="Times New Roman"/>
          <w:sz w:val="24"/>
          <w:szCs w:val="24"/>
          <w:lang w:val="it-IT"/>
        </w:rPr>
        <w:t xml:space="preserve"> ________________________________ (__) il __ /__ /_______</w:t>
      </w:r>
    </w:p>
    <w:p w14:paraId="3CCD06DD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Codice Fiscale ________________________________</w:t>
      </w:r>
    </w:p>
    <w:p w14:paraId="208D2634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Residente a ________________________________ (____), in via ____________________________ n. ___</w:t>
      </w:r>
    </w:p>
    <w:p w14:paraId="61FF4B2A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Telefono _____________________ E-mail _______________________________</w:t>
      </w:r>
    </w:p>
    <w:p w14:paraId="19F385E4" w14:textId="77777777"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</w:p>
    <w:p w14:paraId="2E644A6E" w14:textId="77777777" w:rsidR="0020139D" w:rsidRDefault="0020139D" w:rsidP="0020139D">
      <w:pPr>
        <w:spacing w:after="0"/>
        <w:jc w:val="center"/>
        <w:rPr>
          <w:rFonts w:ascii="Garamond" w:eastAsia="Calibri" w:hAnsi="Garamond" w:cs="Times New Roman"/>
          <w:b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b/>
          <w:sz w:val="24"/>
          <w:szCs w:val="24"/>
          <w:lang w:val="it-IT"/>
        </w:rPr>
        <w:t>CHIEDE</w:t>
      </w:r>
    </w:p>
    <w:p w14:paraId="58882631" w14:textId="77777777" w:rsidR="0020139D" w:rsidRPr="0020139D" w:rsidRDefault="0020139D" w:rsidP="0020139D">
      <w:pPr>
        <w:spacing w:after="0"/>
        <w:jc w:val="center"/>
        <w:rPr>
          <w:rFonts w:ascii="Garamond" w:eastAsia="Calibri" w:hAnsi="Garamond" w:cs="Times New Roman"/>
          <w:b/>
          <w:sz w:val="24"/>
          <w:szCs w:val="24"/>
          <w:lang w:val="it-IT"/>
        </w:rPr>
      </w:pPr>
    </w:p>
    <w:p w14:paraId="7A2E0388" w14:textId="77777777" w:rsidR="007C6CC4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t xml:space="preserve">di </w:t>
      </w:r>
      <w:proofErr w:type="spellStart"/>
      <w:r w:rsidRPr="0020139D">
        <w:rPr>
          <w:rFonts w:ascii="Garamond" w:hAnsi="Garamond"/>
          <w:sz w:val="24"/>
          <w:szCs w:val="24"/>
        </w:rPr>
        <w:t>essere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ammesso</w:t>
      </w:r>
      <w:proofErr w:type="spellEnd"/>
      <w:r w:rsidRPr="0020139D">
        <w:rPr>
          <w:rFonts w:ascii="Garamond" w:hAnsi="Garamond"/>
          <w:sz w:val="24"/>
          <w:szCs w:val="24"/>
        </w:rPr>
        <w:t xml:space="preserve">/a a </w:t>
      </w:r>
      <w:proofErr w:type="spellStart"/>
      <w:r w:rsidRPr="0020139D">
        <w:rPr>
          <w:rFonts w:ascii="Garamond" w:hAnsi="Garamond"/>
          <w:sz w:val="24"/>
          <w:szCs w:val="24"/>
        </w:rPr>
        <w:t>partecipare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al </w:t>
      </w:r>
      <w:proofErr w:type="spellStart"/>
      <w:r w:rsidRPr="0020139D">
        <w:rPr>
          <w:rFonts w:ascii="Garamond" w:hAnsi="Garamond"/>
          <w:sz w:val="24"/>
          <w:szCs w:val="24"/>
        </w:rPr>
        <w:t>Servizio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Civico Comunale, ai sensi del</w:t>
      </w:r>
      <w:r w:rsid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="007C6CC4">
        <w:rPr>
          <w:rFonts w:ascii="Garamond" w:hAnsi="Garamond"/>
          <w:sz w:val="24"/>
          <w:szCs w:val="24"/>
        </w:rPr>
        <w:t>vigente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Regolamento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approvato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con </w:t>
      </w:r>
      <w:proofErr w:type="spellStart"/>
      <w:r w:rsidRPr="0020139D">
        <w:rPr>
          <w:rFonts w:ascii="Garamond" w:hAnsi="Garamond"/>
          <w:sz w:val="24"/>
          <w:szCs w:val="24"/>
        </w:rPr>
        <w:t>deliberazione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consiliare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n. 13 del 19.06.2025.</w:t>
      </w:r>
    </w:p>
    <w:p w14:paraId="524A8186" w14:textId="77777777" w:rsidR="007C6CC4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  <w:t>A tal fine, consapevole delle responsabilità civili e penali previste in caso di dichiarazioni false, dichiara sotto la propria responsabilità, ai sensi degli artt. 46 e 47 del D.P.R. n. 445/2000:</w:t>
      </w:r>
    </w:p>
    <w:p w14:paraId="0F57DB1B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residente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nel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Comune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Aliminusa da almeno un anno (ad eccezione di chi è </w:t>
      </w:r>
      <w:proofErr w:type="spellStart"/>
      <w:r w:rsidRPr="007C6CC4">
        <w:rPr>
          <w:rFonts w:ascii="Garamond" w:hAnsi="Garamond"/>
          <w:sz w:val="24"/>
          <w:szCs w:val="24"/>
        </w:rPr>
        <w:t>rientrato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per </w:t>
      </w:r>
      <w:proofErr w:type="spellStart"/>
      <w:r w:rsidRPr="007C6CC4">
        <w:rPr>
          <w:rFonts w:ascii="Garamond" w:hAnsi="Garamond"/>
          <w:sz w:val="24"/>
          <w:szCs w:val="24"/>
        </w:rPr>
        <w:t>motivi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emigrazione</w:t>
      </w:r>
      <w:proofErr w:type="spellEnd"/>
      <w:r w:rsidRPr="007C6CC4">
        <w:rPr>
          <w:rFonts w:ascii="Garamond" w:hAnsi="Garamond"/>
          <w:sz w:val="24"/>
          <w:szCs w:val="24"/>
        </w:rPr>
        <w:t>);</w:t>
      </w:r>
    </w:p>
    <w:p w14:paraId="387D6417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trovarsi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stato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disoccupazione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data di </w:t>
      </w:r>
      <w:proofErr w:type="spellStart"/>
      <w:r w:rsidRPr="007C6CC4">
        <w:rPr>
          <w:rFonts w:ascii="Garamond" w:hAnsi="Garamond"/>
          <w:sz w:val="24"/>
          <w:szCs w:val="24"/>
        </w:rPr>
        <w:t>presentazione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domanda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14:paraId="3D75928F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avere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un’età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compresa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tra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18 anni e </w:t>
      </w:r>
      <w:proofErr w:type="spellStart"/>
      <w:r w:rsidRPr="007C6CC4">
        <w:rPr>
          <w:rFonts w:ascii="Garamond" w:hAnsi="Garamond"/>
          <w:sz w:val="24"/>
          <w:szCs w:val="24"/>
        </w:rPr>
        <w:t>l’età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pensionabile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14:paraId="6284475F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possesso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idoneità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psico-fisica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allo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svolgimento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attività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previste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dal </w:t>
      </w:r>
      <w:proofErr w:type="spellStart"/>
      <w:r w:rsidRPr="007C6CC4">
        <w:rPr>
          <w:rFonts w:ascii="Garamond" w:hAnsi="Garamond"/>
          <w:sz w:val="24"/>
          <w:szCs w:val="24"/>
        </w:rPr>
        <w:t>Servizio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Civico;</w:t>
      </w:r>
    </w:p>
    <w:p w14:paraId="07B2F609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eventualmente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possesso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seguente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qualifica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professionale</w:t>
      </w:r>
      <w:proofErr w:type="spellEnd"/>
      <w:r w:rsidRPr="007C6CC4">
        <w:rPr>
          <w:rFonts w:ascii="Garamond" w:hAnsi="Garamond"/>
          <w:sz w:val="24"/>
          <w:szCs w:val="24"/>
        </w:rPr>
        <w:t>: ____________________________;</w:t>
      </w:r>
    </w:p>
    <w:p w14:paraId="779567AC" w14:textId="77777777"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consapevole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che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l’attività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Servizio Civico ha carattere </w:t>
      </w:r>
      <w:proofErr w:type="spellStart"/>
      <w:r w:rsidRPr="007C6CC4">
        <w:rPr>
          <w:rFonts w:ascii="Garamond" w:hAnsi="Garamond"/>
          <w:sz w:val="24"/>
          <w:szCs w:val="24"/>
        </w:rPr>
        <w:t>temporaneo</w:t>
      </w:r>
      <w:proofErr w:type="spellEnd"/>
      <w:r w:rsidRPr="007C6CC4">
        <w:rPr>
          <w:rFonts w:ascii="Garamond" w:hAnsi="Garamond"/>
          <w:sz w:val="24"/>
          <w:szCs w:val="24"/>
        </w:rPr>
        <w:t xml:space="preserve">, </w:t>
      </w:r>
      <w:proofErr w:type="spellStart"/>
      <w:r w:rsidRPr="007C6CC4">
        <w:rPr>
          <w:rFonts w:ascii="Garamond" w:hAnsi="Garamond"/>
          <w:sz w:val="24"/>
          <w:szCs w:val="24"/>
        </w:rPr>
        <w:t>assistenziale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e non </w:t>
      </w:r>
      <w:proofErr w:type="spellStart"/>
      <w:r w:rsidRPr="007C6CC4">
        <w:rPr>
          <w:rFonts w:ascii="Garamond" w:hAnsi="Garamond"/>
          <w:sz w:val="24"/>
          <w:szCs w:val="24"/>
        </w:rPr>
        <w:t>costituisce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rapporto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lavoro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14:paraId="39B7185D" w14:textId="77777777" w:rsidR="00FC7831" w:rsidRP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informato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/a </w:t>
      </w:r>
      <w:proofErr w:type="spellStart"/>
      <w:r w:rsidRPr="007C6CC4">
        <w:rPr>
          <w:rFonts w:ascii="Garamond" w:hAnsi="Garamond"/>
          <w:sz w:val="24"/>
          <w:szCs w:val="24"/>
        </w:rPr>
        <w:t>che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dati personali raccolti saranno trattati nel rispetto del Regolamento UE 2016/679 (GDPR) esclusivamente per le finalità connesse al presente procedimento.</w:t>
      </w:r>
    </w:p>
    <w:p w14:paraId="402E6A66" w14:textId="77777777" w:rsidR="00FC7831" w:rsidRPr="0020139D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lastRenderedPageBreak/>
        <w:br/>
        <w:t>Allega alla presente domanda:</w:t>
      </w:r>
    </w:p>
    <w:p w14:paraId="4FB490E3" w14:textId="77777777"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Copia del </w:t>
      </w:r>
      <w:proofErr w:type="spellStart"/>
      <w:r w:rsidRPr="007C6CC4">
        <w:rPr>
          <w:rFonts w:ascii="Garamond" w:hAnsi="Garamond"/>
          <w:sz w:val="24"/>
          <w:szCs w:val="24"/>
        </w:rPr>
        <w:t>documento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riconoscimento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corso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validità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14:paraId="5D273964" w14:textId="77777777"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Certificato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medico del medico </w:t>
      </w:r>
      <w:proofErr w:type="spellStart"/>
      <w:r w:rsidRPr="007C6CC4">
        <w:rPr>
          <w:rFonts w:ascii="Garamond" w:hAnsi="Garamond"/>
          <w:sz w:val="24"/>
          <w:szCs w:val="24"/>
        </w:rPr>
        <w:t>curante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attestante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l’idoneità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psico-fisica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14:paraId="44D1A4DE" w14:textId="77777777"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Attestazione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ISEE 2024 </w:t>
      </w:r>
      <w:proofErr w:type="spellStart"/>
      <w:r w:rsidRPr="007C6CC4">
        <w:rPr>
          <w:rFonts w:ascii="Garamond" w:hAnsi="Garamond"/>
          <w:sz w:val="24"/>
          <w:szCs w:val="24"/>
        </w:rPr>
        <w:t>comprensiva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DSU;</w:t>
      </w:r>
    </w:p>
    <w:p w14:paraId="39AEB5EF" w14:textId="77777777" w:rsidR="00FC7831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Eventuale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attestato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qualifica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professionale (ove posseduto).</w:t>
      </w:r>
    </w:p>
    <w:p w14:paraId="7E867121" w14:textId="77777777" w:rsidR="00FC7831" w:rsidRPr="0020139D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  <w:t>Aliminusa, lì ____________</w:t>
      </w:r>
    </w:p>
    <w:p w14:paraId="06AF00FE" w14:textId="77777777" w:rsidR="00FC7831" w:rsidRDefault="008539E0" w:rsidP="00125290">
      <w:pPr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</w:r>
      <w:proofErr w:type="spellStart"/>
      <w:r w:rsidRPr="0020139D">
        <w:rPr>
          <w:rFonts w:ascii="Garamond" w:hAnsi="Garamond"/>
          <w:sz w:val="24"/>
          <w:szCs w:val="24"/>
        </w:rPr>
        <w:t>Firma</w:t>
      </w:r>
      <w:proofErr w:type="spellEnd"/>
      <w:r w:rsidRPr="0020139D">
        <w:rPr>
          <w:rFonts w:ascii="Garamond" w:hAnsi="Garamond"/>
          <w:sz w:val="24"/>
          <w:szCs w:val="24"/>
        </w:rPr>
        <w:t xml:space="preserve"> del </w:t>
      </w:r>
      <w:proofErr w:type="spellStart"/>
      <w:r w:rsidRPr="0020139D">
        <w:rPr>
          <w:rFonts w:ascii="Garamond" w:hAnsi="Garamond"/>
          <w:sz w:val="24"/>
          <w:szCs w:val="24"/>
        </w:rPr>
        <w:t>dichiarante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___________________________</w:t>
      </w:r>
    </w:p>
    <w:p w14:paraId="02C5C973" w14:textId="77777777" w:rsidR="007C6CC4" w:rsidRPr="007C6CC4" w:rsidRDefault="007C6CC4" w:rsidP="00125290">
      <w:pPr>
        <w:spacing w:after="0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7C6CC4">
        <w:rPr>
          <w:rFonts w:ascii="Garamond" w:eastAsia="Calibri" w:hAnsi="Garamond" w:cs="Times New Roman"/>
          <w:i/>
          <w:sz w:val="24"/>
          <w:szCs w:val="24"/>
          <w:lang w:val="it-IT"/>
        </w:rPr>
        <w:t>(non è richiesta autenticazione della firma ai sensi dell’art. 38, comma 3, del D.P.R. 445/2000)</w:t>
      </w:r>
    </w:p>
    <w:p w14:paraId="78CDE497" w14:textId="77777777" w:rsidR="007C6CC4" w:rsidRPr="0020139D" w:rsidRDefault="007C6CC4" w:rsidP="00125290">
      <w:pPr>
        <w:rPr>
          <w:rFonts w:ascii="Garamond" w:hAnsi="Garamond"/>
          <w:sz w:val="24"/>
          <w:szCs w:val="24"/>
        </w:rPr>
      </w:pPr>
    </w:p>
    <w:sectPr w:rsidR="007C6CC4" w:rsidRPr="0020139D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B1897" w14:textId="77777777" w:rsidR="003117CB" w:rsidRDefault="003117CB" w:rsidP="00F013D1">
      <w:pPr>
        <w:spacing w:after="0" w:line="240" w:lineRule="auto"/>
      </w:pPr>
      <w:r>
        <w:separator/>
      </w:r>
    </w:p>
  </w:endnote>
  <w:endnote w:type="continuationSeparator" w:id="0">
    <w:p w14:paraId="2D4C0D20" w14:textId="77777777" w:rsidR="003117CB" w:rsidRDefault="003117CB" w:rsidP="00F0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53545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896E9ED" w14:textId="77777777" w:rsidR="00F013D1" w:rsidRPr="00F013D1" w:rsidRDefault="00F013D1">
        <w:pPr>
          <w:pStyle w:val="Pidipagina"/>
          <w:jc w:val="right"/>
          <w:rPr>
            <w:rFonts w:ascii="Garamond" w:hAnsi="Garamond"/>
          </w:rPr>
        </w:pPr>
        <w:r w:rsidRPr="00F013D1">
          <w:rPr>
            <w:rFonts w:ascii="Garamond" w:hAnsi="Garamond"/>
          </w:rPr>
          <w:fldChar w:fldCharType="begin"/>
        </w:r>
        <w:r w:rsidRPr="00F013D1">
          <w:rPr>
            <w:rFonts w:ascii="Garamond" w:hAnsi="Garamond"/>
          </w:rPr>
          <w:instrText>PAGE   \* MERGEFORMAT</w:instrText>
        </w:r>
        <w:r w:rsidRPr="00F013D1">
          <w:rPr>
            <w:rFonts w:ascii="Garamond" w:hAnsi="Garamond"/>
          </w:rPr>
          <w:fldChar w:fldCharType="separate"/>
        </w:r>
        <w:r w:rsidRPr="00F013D1">
          <w:rPr>
            <w:rFonts w:ascii="Garamond" w:hAnsi="Garamond"/>
            <w:lang w:val="it-IT"/>
          </w:rPr>
          <w:t>2</w:t>
        </w:r>
        <w:r w:rsidRPr="00F013D1">
          <w:rPr>
            <w:rFonts w:ascii="Garamond" w:hAnsi="Garamond"/>
          </w:rPr>
          <w:fldChar w:fldCharType="end"/>
        </w:r>
      </w:p>
    </w:sdtContent>
  </w:sdt>
  <w:p w14:paraId="509916CB" w14:textId="77777777" w:rsidR="00F013D1" w:rsidRDefault="00F01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FF4C4" w14:textId="77777777" w:rsidR="003117CB" w:rsidRDefault="003117CB" w:rsidP="00F013D1">
      <w:pPr>
        <w:spacing w:after="0" w:line="240" w:lineRule="auto"/>
      </w:pPr>
      <w:r>
        <w:separator/>
      </w:r>
    </w:p>
  </w:footnote>
  <w:footnote w:type="continuationSeparator" w:id="0">
    <w:p w14:paraId="33800714" w14:textId="77777777" w:rsidR="003117CB" w:rsidRDefault="003117CB" w:rsidP="00F0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F37C93"/>
    <w:multiLevelType w:val="hybridMultilevel"/>
    <w:tmpl w:val="B788584A"/>
    <w:lvl w:ilvl="0" w:tplc="205E0C2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841F8"/>
    <w:multiLevelType w:val="hybridMultilevel"/>
    <w:tmpl w:val="F8B6FE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061877">
    <w:abstractNumId w:val="8"/>
  </w:num>
  <w:num w:numId="2" w16cid:durableId="1143156861">
    <w:abstractNumId w:val="6"/>
  </w:num>
  <w:num w:numId="3" w16cid:durableId="1098520993">
    <w:abstractNumId w:val="5"/>
  </w:num>
  <w:num w:numId="4" w16cid:durableId="715736953">
    <w:abstractNumId w:val="4"/>
  </w:num>
  <w:num w:numId="5" w16cid:durableId="1589580264">
    <w:abstractNumId w:val="7"/>
  </w:num>
  <w:num w:numId="6" w16cid:durableId="1037586114">
    <w:abstractNumId w:val="3"/>
  </w:num>
  <w:num w:numId="7" w16cid:durableId="120224015">
    <w:abstractNumId w:val="2"/>
  </w:num>
  <w:num w:numId="8" w16cid:durableId="779033725">
    <w:abstractNumId w:val="1"/>
  </w:num>
  <w:num w:numId="9" w16cid:durableId="1472790669">
    <w:abstractNumId w:val="0"/>
  </w:num>
  <w:num w:numId="10" w16cid:durableId="1862160478">
    <w:abstractNumId w:val="9"/>
  </w:num>
  <w:num w:numId="11" w16cid:durableId="1263613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25290"/>
    <w:rsid w:val="0015074B"/>
    <w:rsid w:val="0020139D"/>
    <w:rsid w:val="0029639D"/>
    <w:rsid w:val="003117CB"/>
    <w:rsid w:val="00326F90"/>
    <w:rsid w:val="007C6CC4"/>
    <w:rsid w:val="008539E0"/>
    <w:rsid w:val="00A312B3"/>
    <w:rsid w:val="00AA1D8D"/>
    <w:rsid w:val="00B47730"/>
    <w:rsid w:val="00CB0664"/>
    <w:rsid w:val="00CD7342"/>
    <w:rsid w:val="00F013D1"/>
    <w:rsid w:val="00FC693F"/>
    <w:rsid w:val="00FC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356C"/>
  <w14:defaultImageDpi w14:val="300"/>
  <w15:docId w15:val="{A2921E71-76D0-4FDB-A248-769B454F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5FDAA-3C9A-4AB1-A0D6-456B98C1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Francesco</cp:lastModifiedBy>
  <cp:revision>6</cp:revision>
  <dcterms:created xsi:type="dcterms:W3CDTF">2025-07-07T11:33:00Z</dcterms:created>
  <dcterms:modified xsi:type="dcterms:W3CDTF">2025-09-30T08:46:00Z</dcterms:modified>
  <cp:category/>
</cp:coreProperties>
</file>